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58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顾薇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55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化工仪表与自动控制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(040021—001)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